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spacing w:before="240" w:after="240"/>
        <w:jc w:val="center"/>
        <w:rPr>
          <w:rFonts w:hint="default"/>
          <w:b/>
          <w:sz w:val="36"/>
          <w:szCs w:val="36"/>
          <w:lang w:val="en-US"/>
        </w:rPr>
      </w:pPr>
      <w:r>
        <w:rPr>
          <w:rFonts w:hint="default"/>
          <w:b/>
          <w:sz w:val="36"/>
          <w:szCs w:val="36"/>
          <w:rtl w:val="0"/>
          <w:lang w:val="en-US"/>
        </w:rPr>
        <w:t xml:space="preserve">Cielo </w:t>
      </w:r>
      <w:r>
        <w:rPr>
          <w:b/>
          <w:sz w:val="36"/>
          <w:szCs w:val="36"/>
          <w:rtl w:val="0"/>
        </w:rPr>
        <w:t xml:space="preserve">Hotel Booking </w:t>
      </w:r>
      <w:r>
        <w:rPr>
          <w:rFonts w:hint="default"/>
          <w:b/>
          <w:sz w:val="36"/>
          <w:szCs w:val="36"/>
          <w:rtl w:val="0"/>
          <w:lang w:val="en-US"/>
        </w:rPr>
        <w:t>Application</w:t>
      </w:r>
    </w:p>
    <w:p w14:paraId="78B4AC2A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Drive more direct bookings from your hotel website and social media pages.</w:t>
      </w:r>
    </w:p>
    <w:p w14:paraId="643AADC1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Enhance your average booking value with commission-free reservations.</w:t>
      </w:r>
    </w:p>
    <w:p w14:paraId="59EDFF3B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Reduce your average cost of distribution.</w:t>
      </w:r>
    </w:p>
    <w:p w14:paraId="3B75CE21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Increase your brand’s online visibility with a quicker and safer reservation process.</w:t>
      </w:r>
    </w:p>
    <w:p w14:paraId="33EF0172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bookmarkStart w:id="12" w:name="_GoBack"/>
      <w:bookmarkEnd w:id="12"/>
      <w:r>
        <w:rPr>
          <w:rFonts w:hint="default" w:ascii="Arial" w:hAnsi="Arial" w:cs="Arial"/>
          <w:b w:val="0"/>
          <w:bCs w:val="0"/>
          <w:sz w:val="24"/>
          <w:szCs w:val="24"/>
        </w:rPr>
        <w:t>Gain flexibility in pricing your rooms with dependent rooms and rate plans.</w:t>
      </w:r>
    </w:p>
    <w:p w14:paraId="03A42FAA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State your booking/cancellation/refund policies clearly, win your guests’ trust.</w:t>
      </w:r>
    </w:p>
    <w:p w14:paraId="70A5C650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Get control over guest details for targeted  marketing campaigns.</w:t>
      </w:r>
    </w:p>
    <w:p w14:paraId="0ACAA08A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Deal with booking abandonment issues efficiently.</w:t>
      </w:r>
    </w:p>
    <w:p w14:paraId="218FEBDE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Manage the end-to-end booking process.</w:t>
      </w:r>
    </w:p>
    <w:p w14:paraId="3AEFD118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Cloud-based, access it anywhere, anytime</w:t>
      </w:r>
    </w:p>
    <w:p w14:paraId="53F8B36A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User-friendly dashboard with a single sign-on</w:t>
      </w:r>
    </w:p>
    <w:p w14:paraId="7A1674FB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Helps you with easy tax setup</w:t>
      </w:r>
    </w:p>
    <w:p w14:paraId="51E1C8D8"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cs="Arial"/>
          <w:b w:val="0"/>
          <w:bCs w:val="0"/>
          <w:sz w:val="24"/>
          <w:szCs w:val="24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Integrates with major payment gateways</w:t>
      </w:r>
    </w:p>
    <w:p w14:paraId="21A31F1E">
      <w:pPr>
        <w:rPr>
          <w:rFonts w:hint="default" w:ascii="Arial" w:hAnsi="Arial" w:cs="Arial"/>
          <w:b w:val="0"/>
          <w:bCs w:val="0"/>
          <w:sz w:val="24"/>
          <w:szCs w:val="24"/>
          <w:rtl w:val="0"/>
        </w:rPr>
      </w:pPr>
    </w:p>
    <w:p w14:paraId="06BD042E">
      <w:pPr>
        <w:spacing w:before="240" w:after="240"/>
        <w:jc w:val="center"/>
        <w:rPr>
          <w:rFonts w:hint="default"/>
          <w:b/>
          <w:sz w:val="32"/>
          <w:szCs w:val="32"/>
          <w:rtl w:val="0"/>
          <w:lang w:val="en-US"/>
        </w:rPr>
      </w:pPr>
      <w:r>
        <w:rPr>
          <w:rFonts w:hint="default"/>
          <w:b/>
          <w:sz w:val="32"/>
          <w:szCs w:val="32"/>
          <w:rtl w:val="0"/>
          <w:lang w:val="en-US"/>
        </w:rPr>
        <w:t>Features</w:t>
      </w:r>
    </w:p>
    <w:p w14:paraId="00000002">
      <w:pPr>
        <w:spacing w:before="240" w:after="240"/>
        <w:rPr>
          <w:b/>
        </w:rPr>
      </w:pPr>
      <w:r>
        <w:rPr>
          <w:b/>
          <w:rtl w:val="0"/>
        </w:rPr>
        <w:t>Admin Features</w:t>
      </w:r>
    </w:p>
    <w:p w14:paraId="00000003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0" w:name="_rrqddmkdlaid" w:colFirst="0" w:colLast="0"/>
      <w:bookmarkEnd w:id="0"/>
      <w:r>
        <w:rPr>
          <w:b/>
          <w:color w:val="000000"/>
          <w:sz w:val="26"/>
          <w:szCs w:val="26"/>
          <w:rtl w:val="0"/>
        </w:rPr>
        <w:t>1. Hotel Management</w:t>
      </w:r>
    </w:p>
    <w:p w14:paraId="00000004">
      <w:pPr>
        <w:spacing w:before="240" w:after="240"/>
        <w:rPr>
          <w:b/>
        </w:rPr>
      </w:pPr>
      <w:r>
        <w:rPr>
          <w:b/>
          <w:rtl w:val="0"/>
        </w:rPr>
        <w:t>Admin users can manage hotel details, including:</w:t>
      </w:r>
    </w:p>
    <w:p w14:paraId="00000005">
      <w:pPr>
        <w:numPr>
          <w:ilvl w:val="0"/>
          <w:numId w:val="2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Adding new hotels with relevant information.</w:t>
      </w:r>
    </w:p>
    <w:p w14:paraId="00000006">
      <w:pPr>
        <w:numPr>
          <w:ilvl w:val="0"/>
          <w:numId w:val="2"/>
        </w:numPr>
        <w:spacing w:before="0" w:beforeAutospacing="0" w:after="0" w:afterAutospacing="0"/>
        <w:ind w:left="720" w:hanging="360"/>
        <w:rPr>
          <w:b/>
        </w:rPr>
      </w:pPr>
      <w:r>
        <w:rPr>
          <w:b/>
          <w:rtl w:val="0"/>
        </w:rPr>
        <w:t>Editing existing hotel details.</w:t>
      </w:r>
    </w:p>
    <w:p w14:paraId="00000007">
      <w:pPr>
        <w:numPr>
          <w:ilvl w:val="0"/>
          <w:numId w:val="2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Deleting hotels as needed.</w:t>
      </w:r>
    </w:p>
    <w:p w14:paraId="00000008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1" w:name="_f0idyic8lfsz" w:colFirst="0" w:colLast="0"/>
      <w:bookmarkEnd w:id="1"/>
      <w:r>
        <w:rPr>
          <w:b/>
          <w:color w:val="000000"/>
          <w:sz w:val="26"/>
          <w:szCs w:val="26"/>
          <w:rtl w:val="0"/>
        </w:rPr>
        <w:t>2. Room Management</w:t>
      </w:r>
    </w:p>
    <w:p w14:paraId="00000009">
      <w:pPr>
        <w:spacing w:before="240" w:after="240"/>
        <w:rPr>
          <w:b/>
        </w:rPr>
      </w:pPr>
      <w:r>
        <w:rPr>
          <w:b/>
          <w:rtl w:val="0"/>
        </w:rPr>
        <w:t>Admins can manage room details for each hotel:</w:t>
      </w:r>
    </w:p>
    <w:p w14:paraId="0000000A">
      <w:pPr>
        <w:numPr>
          <w:ilvl w:val="0"/>
          <w:numId w:val="3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Adding new rooms with specifications.</w:t>
      </w:r>
    </w:p>
    <w:p w14:paraId="0000000B">
      <w:pPr>
        <w:numPr>
          <w:ilvl w:val="0"/>
          <w:numId w:val="3"/>
        </w:numPr>
        <w:spacing w:before="0" w:beforeAutospacing="0" w:after="0" w:afterAutospacing="0"/>
        <w:ind w:left="720" w:hanging="360"/>
        <w:rPr>
          <w:b/>
        </w:rPr>
      </w:pPr>
      <w:r>
        <w:rPr>
          <w:b/>
          <w:rtl w:val="0"/>
        </w:rPr>
        <w:t>Editing room details such as amenities, occupancy, and availability.</w:t>
      </w:r>
    </w:p>
    <w:p w14:paraId="0000000C">
      <w:pPr>
        <w:numPr>
          <w:ilvl w:val="0"/>
          <w:numId w:val="3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Deleting rooms when no longer required.</w:t>
      </w:r>
    </w:p>
    <w:p w14:paraId="0000000D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2" w:name="_i0ktrd6lek2y" w:colFirst="0" w:colLast="0"/>
      <w:bookmarkEnd w:id="2"/>
      <w:r>
        <w:rPr>
          <w:b/>
          <w:color w:val="000000"/>
          <w:sz w:val="26"/>
          <w:szCs w:val="26"/>
          <w:rtl w:val="0"/>
        </w:rPr>
        <w:t>3. Rate &amp; Inventory Management</w:t>
      </w:r>
    </w:p>
    <w:p w14:paraId="0000000E">
      <w:pPr>
        <w:spacing w:before="240" w:after="240"/>
        <w:rPr>
          <w:b/>
        </w:rPr>
      </w:pPr>
      <w:r>
        <w:rPr>
          <w:b/>
          <w:rtl w:val="0"/>
        </w:rPr>
        <w:t>Admins have control over room pricing and availability:</w:t>
      </w:r>
    </w:p>
    <w:p w14:paraId="0000000F">
      <w:pPr>
        <w:numPr>
          <w:ilvl w:val="0"/>
          <w:numId w:val="4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Setting daily rates for each room type.</w:t>
      </w:r>
    </w:p>
    <w:p w14:paraId="00000010">
      <w:pPr>
        <w:numPr>
          <w:ilvl w:val="0"/>
          <w:numId w:val="4"/>
        </w:numPr>
        <w:spacing w:before="0" w:beforeAutospacing="0" w:after="0" w:afterAutospacing="0"/>
        <w:ind w:left="720" w:hanging="360"/>
        <w:rPr>
          <w:b/>
        </w:rPr>
      </w:pPr>
      <w:r>
        <w:rPr>
          <w:b/>
          <w:rtl w:val="0"/>
        </w:rPr>
        <w:t>Adjusting extra charges for additional adults and children.</w:t>
      </w:r>
    </w:p>
    <w:p w14:paraId="00000011">
      <w:pPr>
        <w:numPr>
          <w:ilvl w:val="0"/>
          <w:numId w:val="4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Applying and managing discounts on room rates.</w:t>
      </w:r>
    </w:p>
    <w:p w14:paraId="00000012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3" w:name="_2vzy8vuruh9s" w:colFirst="0" w:colLast="0"/>
      <w:bookmarkEnd w:id="3"/>
      <w:r>
        <w:rPr>
          <w:b/>
          <w:color w:val="000000"/>
          <w:sz w:val="26"/>
          <w:szCs w:val="26"/>
          <w:rtl w:val="0"/>
        </w:rPr>
        <w:t>4. Bulk Rate &amp; Inventory Management</w:t>
      </w:r>
    </w:p>
    <w:p w14:paraId="00000013">
      <w:pPr>
        <w:spacing w:before="240" w:after="240"/>
        <w:rPr>
          <w:b/>
        </w:rPr>
      </w:pPr>
      <w:r>
        <w:rPr>
          <w:b/>
          <w:rtl w:val="0"/>
        </w:rPr>
        <w:t>Admins can manage bulk pricing and availability for rooms:</w:t>
      </w:r>
    </w:p>
    <w:p w14:paraId="00000014">
      <w:pPr>
        <w:numPr>
          <w:ilvl w:val="0"/>
          <w:numId w:val="5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Updating bulk rates for multiple rooms at once.</w:t>
      </w:r>
    </w:p>
    <w:p w14:paraId="00000015">
      <w:pPr>
        <w:numPr>
          <w:ilvl w:val="0"/>
          <w:numId w:val="5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Adjusting bulk inventory to handle high-volume bookings efficiently.</w:t>
      </w:r>
    </w:p>
    <w:p w14:paraId="00000016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4" w:name="_a5frsfilaa8a" w:colFirst="0" w:colLast="0"/>
      <w:bookmarkEnd w:id="4"/>
      <w:r>
        <w:rPr>
          <w:b/>
          <w:color w:val="000000"/>
          <w:sz w:val="26"/>
          <w:szCs w:val="26"/>
          <w:rtl w:val="0"/>
        </w:rPr>
        <w:t>5. Coupon Management</w:t>
      </w:r>
    </w:p>
    <w:p w14:paraId="00000017">
      <w:pPr>
        <w:spacing w:before="240" w:after="240"/>
        <w:rPr>
          <w:b/>
        </w:rPr>
      </w:pPr>
      <w:r>
        <w:rPr>
          <w:b/>
          <w:rtl w:val="0"/>
        </w:rPr>
        <w:t>Admins can create and manage discount coupons:</w:t>
      </w:r>
    </w:p>
    <w:p w14:paraId="00000018">
      <w:pPr>
        <w:numPr>
          <w:ilvl w:val="0"/>
          <w:numId w:val="6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Adding new coupon codes with specific discount values.</w:t>
      </w:r>
    </w:p>
    <w:p w14:paraId="00000019">
      <w:pPr>
        <w:numPr>
          <w:ilvl w:val="0"/>
          <w:numId w:val="6"/>
        </w:numPr>
        <w:spacing w:before="0" w:beforeAutospacing="0" w:after="0" w:afterAutospacing="0"/>
        <w:ind w:left="720" w:hanging="360"/>
        <w:rPr>
          <w:b/>
        </w:rPr>
      </w:pPr>
      <w:r>
        <w:rPr>
          <w:b/>
          <w:rtl w:val="0"/>
        </w:rPr>
        <w:t>Editing existing coupon codes to update discounts.</w:t>
      </w:r>
    </w:p>
    <w:p w14:paraId="0000001A">
      <w:pPr>
        <w:numPr>
          <w:ilvl w:val="0"/>
          <w:numId w:val="6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Deleting coupons when they are no longer applicable.</w:t>
      </w:r>
    </w:p>
    <w:p w14:paraId="0000001B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5" w:name="_77j1djm3g9kz" w:colFirst="0" w:colLast="0"/>
      <w:bookmarkEnd w:id="5"/>
      <w:r>
        <w:rPr>
          <w:b/>
          <w:color w:val="000000"/>
          <w:sz w:val="26"/>
          <w:szCs w:val="26"/>
          <w:rtl w:val="0"/>
        </w:rPr>
        <w:t>6. Booking Information Management</w:t>
      </w:r>
    </w:p>
    <w:p w14:paraId="0000001C">
      <w:pPr>
        <w:spacing w:before="240" w:after="240"/>
        <w:rPr>
          <w:b/>
        </w:rPr>
      </w:pPr>
      <w:r>
        <w:rPr>
          <w:b/>
          <w:rtl w:val="0"/>
        </w:rPr>
        <w:t>Admins can access and review booking records:</w:t>
      </w:r>
    </w:p>
    <w:p w14:paraId="0000001D">
      <w:pPr>
        <w:numPr>
          <w:ilvl w:val="0"/>
          <w:numId w:val="7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Listing all booking transactions with details.</w:t>
      </w:r>
    </w:p>
    <w:p w14:paraId="0000001E">
      <w:pPr>
        <w:numPr>
          <w:ilvl w:val="0"/>
          <w:numId w:val="7"/>
        </w:numPr>
        <w:spacing w:before="0" w:beforeAutospacing="0" w:after="0" w:afterAutospacing="0"/>
        <w:ind w:left="720" w:hanging="360"/>
        <w:rPr>
          <w:b/>
        </w:rPr>
      </w:pPr>
      <w:r>
        <w:rPr>
          <w:b/>
          <w:rtl w:val="0"/>
        </w:rPr>
        <w:t>Viewing booking status, payment details, and customer information.</w:t>
      </w:r>
    </w:p>
    <w:p w14:paraId="0000001F">
      <w:pPr>
        <w:numPr>
          <w:ilvl w:val="0"/>
          <w:numId w:val="7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Managing booking modifications and cancellations as required.</w:t>
      </w:r>
    </w:p>
    <w:p w14:paraId="00000020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6" w:name="_tczdk4z7tpvb" w:colFirst="0" w:colLast="0"/>
      <w:bookmarkEnd w:id="6"/>
      <w:r>
        <w:rPr>
          <w:b/>
          <w:color w:val="000000"/>
          <w:sz w:val="26"/>
          <w:szCs w:val="26"/>
          <w:rtl w:val="0"/>
        </w:rPr>
        <w:t>7. Tax Settings</w:t>
      </w:r>
    </w:p>
    <w:p w14:paraId="00000021">
      <w:pPr>
        <w:spacing w:before="240" w:after="240"/>
        <w:rPr>
          <w:b/>
        </w:rPr>
      </w:pPr>
      <w:r>
        <w:rPr>
          <w:b/>
          <w:rtl w:val="0"/>
        </w:rPr>
        <w:t>Admins can configure tax settings for hotel bookings:</w:t>
      </w:r>
    </w:p>
    <w:p w14:paraId="00000022">
      <w:pPr>
        <w:numPr>
          <w:ilvl w:val="0"/>
          <w:numId w:val="8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Setting Central Goods and Services Tax (CGST) percentage.</w:t>
      </w:r>
    </w:p>
    <w:p w14:paraId="00000023">
      <w:pPr>
        <w:numPr>
          <w:ilvl w:val="0"/>
          <w:numId w:val="8"/>
        </w:numPr>
        <w:spacing w:before="0" w:beforeAutospacing="0" w:after="0" w:afterAutospacing="0"/>
        <w:ind w:left="720" w:hanging="360"/>
        <w:rPr>
          <w:b/>
        </w:rPr>
      </w:pPr>
      <w:r>
        <w:rPr>
          <w:b/>
          <w:rtl w:val="0"/>
        </w:rPr>
        <w:t>Setting State Goods and Services Tax (SGST) percentage.</w:t>
      </w:r>
    </w:p>
    <w:p w14:paraId="00000024">
      <w:pPr>
        <w:numPr>
          <w:ilvl w:val="0"/>
          <w:numId w:val="8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Adjusting tax rates as per government regulations.</w:t>
      </w:r>
    </w:p>
    <w:p w14:paraId="00000025">
      <w:pPr>
        <w:pStyle w:val="3"/>
        <w:keepNext w:val="0"/>
        <w:keepLines w:val="0"/>
        <w:spacing w:after="80"/>
        <w:rPr>
          <w:b/>
          <w:sz w:val="34"/>
          <w:szCs w:val="34"/>
        </w:rPr>
      </w:pPr>
      <w:bookmarkStart w:id="7" w:name="_mzils5rj8ksp" w:colFirst="0" w:colLast="0"/>
      <w:bookmarkEnd w:id="7"/>
      <w:r>
        <w:rPr>
          <w:b/>
          <w:sz w:val="34"/>
          <w:szCs w:val="34"/>
          <w:rtl w:val="0"/>
        </w:rPr>
        <w:t>User Features</w:t>
      </w:r>
    </w:p>
    <w:p w14:paraId="00000026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8" w:name="_1lyydnrw8okb" w:colFirst="0" w:colLast="0"/>
      <w:bookmarkEnd w:id="8"/>
      <w:r>
        <w:rPr>
          <w:b/>
          <w:color w:val="000000"/>
          <w:sz w:val="26"/>
          <w:szCs w:val="26"/>
          <w:rtl w:val="0"/>
        </w:rPr>
        <w:t>1. Hotel &amp; Room Browsing</w:t>
      </w:r>
    </w:p>
    <w:p w14:paraId="00000027">
      <w:pPr>
        <w:spacing w:before="240" w:after="240"/>
        <w:rPr>
          <w:b/>
        </w:rPr>
      </w:pPr>
      <w:r>
        <w:rPr>
          <w:b/>
          <w:rtl w:val="0"/>
        </w:rPr>
        <w:t>Users can explore available hotels and rooms:</w:t>
      </w:r>
    </w:p>
    <w:p w14:paraId="00000028">
      <w:pPr>
        <w:numPr>
          <w:ilvl w:val="0"/>
          <w:numId w:val="9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View a list of hotels.</w:t>
      </w:r>
    </w:p>
    <w:p w14:paraId="00000029">
      <w:pPr>
        <w:numPr>
          <w:ilvl w:val="0"/>
          <w:numId w:val="9"/>
        </w:numPr>
        <w:spacing w:before="0" w:beforeAutospacing="0" w:after="0" w:afterAutospacing="0"/>
        <w:ind w:left="720" w:hanging="360"/>
        <w:rPr>
          <w:b/>
        </w:rPr>
      </w:pPr>
      <w:r>
        <w:rPr>
          <w:b/>
          <w:rtl w:val="0"/>
        </w:rPr>
        <w:t>View rooms available for each hotel.</w:t>
      </w:r>
    </w:p>
    <w:p w14:paraId="0000002A">
      <w:pPr>
        <w:numPr>
          <w:ilvl w:val="0"/>
          <w:numId w:val="9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Check room details, amenities, and pricing.</w:t>
      </w:r>
    </w:p>
    <w:p w14:paraId="0000002B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9" w:name="_9htbqno5i8fw" w:colFirst="0" w:colLast="0"/>
      <w:bookmarkEnd w:id="9"/>
      <w:r>
        <w:rPr>
          <w:b/>
          <w:color w:val="000000"/>
          <w:sz w:val="26"/>
          <w:szCs w:val="26"/>
          <w:rtl w:val="0"/>
        </w:rPr>
        <w:t>2. Room Availability Check</w:t>
      </w:r>
    </w:p>
    <w:p w14:paraId="0000002C">
      <w:pPr>
        <w:spacing w:before="240" w:after="240"/>
        <w:rPr>
          <w:b/>
        </w:rPr>
      </w:pPr>
      <w:r>
        <w:rPr>
          <w:b/>
          <w:rtl w:val="0"/>
        </w:rPr>
        <w:t>Users can check room availability:</w:t>
      </w:r>
    </w:p>
    <w:p w14:paraId="0000002D">
      <w:pPr>
        <w:numPr>
          <w:ilvl w:val="0"/>
          <w:numId w:val="10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Select a hotel and desired check-in/check-out dates.</w:t>
      </w:r>
    </w:p>
    <w:p w14:paraId="0000002E">
      <w:pPr>
        <w:numPr>
          <w:ilvl w:val="0"/>
          <w:numId w:val="10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View available rooms based on the selected dates.</w:t>
      </w:r>
    </w:p>
    <w:p w14:paraId="0000002F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10" w:name="_i0jy9kxsoq9k" w:colFirst="0" w:colLast="0"/>
      <w:bookmarkEnd w:id="10"/>
      <w:r>
        <w:rPr>
          <w:b/>
          <w:color w:val="000000"/>
          <w:sz w:val="26"/>
          <w:szCs w:val="26"/>
          <w:rtl w:val="0"/>
        </w:rPr>
        <w:t>3. Room Booking</w:t>
      </w:r>
    </w:p>
    <w:p w14:paraId="00000030">
      <w:pPr>
        <w:spacing w:before="240" w:after="240"/>
        <w:rPr>
          <w:b/>
        </w:rPr>
      </w:pPr>
      <w:r>
        <w:rPr>
          <w:b/>
          <w:rtl w:val="0"/>
        </w:rPr>
        <w:t>Users can book rooms by providing necessary details:</w:t>
      </w:r>
    </w:p>
    <w:p w14:paraId="00000031">
      <w:pPr>
        <w:numPr>
          <w:ilvl w:val="0"/>
          <w:numId w:val="11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Enter guest details, including name, contact, and preferences.</w:t>
      </w:r>
    </w:p>
    <w:p w14:paraId="00000032">
      <w:pPr>
        <w:numPr>
          <w:ilvl w:val="0"/>
          <w:numId w:val="11"/>
        </w:numPr>
        <w:spacing w:before="0" w:beforeAutospacing="0" w:after="0" w:afterAutospacing="0"/>
        <w:ind w:left="720" w:hanging="360"/>
        <w:rPr>
          <w:b/>
        </w:rPr>
      </w:pPr>
      <w:r>
        <w:rPr>
          <w:b/>
          <w:rtl w:val="0"/>
        </w:rPr>
        <w:t>Select the number of guests (adults &amp; children).</w:t>
      </w:r>
    </w:p>
    <w:p w14:paraId="00000033">
      <w:pPr>
        <w:numPr>
          <w:ilvl w:val="0"/>
          <w:numId w:val="11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Apply discount coupons if available.</w:t>
      </w:r>
    </w:p>
    <w:p w14:paraId="00000034">
      <w:pPr>
        <w:pStyle w:val="4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11" w:name="_io1lctbiz32e" w:colFirst="0" w:colLast="0"/>
      <w:bookmarkEnd w:id="11"/>
      <w:r>
        <w:rPr>
          <w:b/>
          <w:color w:val="000000"/>
          <w:sz w:val="26"/>
          <w:szCs w:val="26"/>
          <w:rtl w:val="0"/>
        </w:rPr>
        <w:t>4. Online Payment</w:t>
      </w:r>
    </w:p>
    <w:p w14:paraId="00000035">
      <w:pPr>
        <w:spacing w:before="240" w:after="240"/>
        <w:rPr>
          <w:b/>
        </w:rPr>
      </w:pPr>
      <w:r>
        <w:rPr>
          <w:b/>
          <w:rtl w:val="0"/>
        </w:rPr>
        <w:t>Users can complete their booking securely:</w:t>
      </w:r>
    </w:p>
    <w:p w14:paraId="00000036">
      <w:pPr>
        <w:numPr>
          <w:ilvl w:val="0"/>
          <w:numId w:val="12"/>
        </w:numPr>
        <w:spacing w:before="240" w:after="0" w:afterAutospacing="0"/>
        <w:ind w:left="720" w:hanging="360"/>
        <w:rPr>
          <w:b/>
        </w:rPr>
      </w:pPr>
      <w:r>
        <w:rPr>
          <w:b/>
          <w:rtl w:val="0"/>
        </w:rPr>
        <w:t>Choose a preferred payment method.</w:t>
      </w:r>
    </w:p>
    <w:p w14:paraId="00000037">
      <w:pPr>
        <w:numPr>
          <w:ilvl w:val="0"/>
          <w:numId w:val="12"/>
        </w:numPr>
        <w:spacing w:before="0" w:beforeAutospacing="0" w:after="0" w:afterAutospacing="0"/>
        <w:ind w:left="720" w:hanging="360"/>
        <w:rPr>
          <w:b/>
        </w:rPr>
      </w:pPr>
      <w:r>
        <w:rPr>
          <w:b/>
          <w:rtl w:val="0"/>
        </w:rPr>
        <w:t>Pay online using debit/credit cards, UPI, or other supported options.</w:t>
      </w:r>
    </w:p>
    <w:p w14:paraId="00000038">
      <w:pPr>
        <w:numPr>
          <w:ilvl w:val="0"/>
          <w:numId w:val="12"/>
        </w:numPr>
        <w:spacing w:before="0" w:beforeAutospacing="0" w:after="240"/>
        <w:ind w:left="720" w:hanging="360"/>
        <w:rPr>
          <w:b/>
        </w:rPr>
      </w:pPr>
      <w:r>
        <w:rPr>
          <w:b/>
          <w:rtl w:val="0"/>
        </w:rPr>
        <w:t>Receive instant booking confirmation.</w:t>
      </w:r>
    </w:p>
    <w:p w14:paraId="00000039">
      <w:pPr>
        <w:spacing w:before="240" w:after="240"/>
        <w:rPr>
          <w:b/>
        </w:rPr>
      </w:pPr>
    </w:p>
    <w:p w14:paraId="0000003A">
      <w:pPr>
        <w:spacing w:before="240" w:after="240"/>
        <w:ind w:left="0" w:firstLine="0"/>
        <w:rPr>
          <w:b/>
        </w:rPr>
      </w:pPr>
    </w:p>
    <w:p w14:paraId="0000003B">
      <w:pPr>
        <w:spacing w:before="240" w:after="240"/>
        <w:rPr>
          <w:b/>
        </w:rPr>
      </w:pPr>
    </w:p>
    <w:p w14:paraId="0000003C"/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CF092B84"/>
    <w:multiLevelType w:val="multilevel"/>
    <w:tmpl w:val="CF092B84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248C179"/>
    <w:multiLevelType w:val="multilevel"/>
    <w:tmpl w:val="0248C179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03D62ECE"/>
    <w:multiLevelType w:val="multilevel"/>
    <w:tmpl w:val="03D62ECE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1CEE12AB"/>
    <w:multiLevelType w:val="singleLevel"/>
    <w:tmpl w:val="1CEE12A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">
    <w:nsid w:val="25B654F3"/>
    <w:multiLevelType w:val="multilevel"/>
    <w:tmpl w:val="25B654F3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2A8F537B"/>
    <w:multiLevelType w:val="multilevel"/>
    <w:tmpl w:val="2A8F537B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9ADCABA"/>
    <w:multiLevelType w:val="multilevel"/>
    <w:tmpl w:val="59ADCABA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2183CF9"/>
    <w:multiLevelType w:val="multilevel"/>
    <w:tmpl w:val="72183CF9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0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11"/>
  </w:num>
  <w:num w:numId="10">
    <w:abstractNumId w:val="5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F0E5742"/>
    <w:rsid w:val="2A8E3CE0"/>
    <w:rsid w:val="2B523154"/>
    <w:rsid w:val="2E8B326C"/>
    <w:rsid w:val="36851D82"/>
    <w:rsid w:val="39970C40"/>
    <w:rsid w:val="3A733271"/>
    <w:rsid w:val="3ED734A6"/>
    <w:rsid w:val="3EF065CE"/>
    <w:rsid w:val="41A13939"/>
    <w:rsid w:val="466D1A95"/>
    <w:rsid w:val="4F205FDF"/>
    <w:rsid w:val="51AC0B8B"/>
    <w:rsid w:val="5270414C"/>
    <w:rsid w:val="585E2792"/>
    <w:rsid w:val="65FD6DE2"/>
    <w:rsid w:val="73EF5F44"/>
    <w:rsid w:val="78C113F3"/>
    <w:rsid w:val="7B0E5FF1"/>
    <w:rsid w:val="7E4126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zh-CN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1</TotalTime>
  <ScaleCrop>false</ScaleCrop>
  <LinksUpToDate>false</LinksUpToDate>
  <Application>WPS Office_12.2.0.20326_F1E327BC-269C-435d-A152-05C5408002CA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2025-03-13T07:06:54Z</dcterms:created>
  <dc:creator>DELL</dc:creator>
  <cp:lastModifiedBy>Dilip Kumar Nc</cp:lastModifiedBy>
  <dcterms:modified xsi:type="dcterms:W3CDTF">2025-03-13T07:11:30Z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66404E7A21D34418931520B6A2E557BD_12</vt:lpwstr>
  </property>
</Properties>
</file>